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郎君立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护理242;护理243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护理242;护理243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养老243;养老242;养老241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